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Blumenkisten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45291665" name="de22e52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4560909" name="de22e520-8ee1-11f0-8abf-e722e150cba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10091991" name="e63bcd3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54142" name="e63bcd30-8ee1-11f0-8abf-e722e150cba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Leichtbauelemente</w:t>
            </w:r>
          </w:p>
          <w:p>
            <w:pPr>
              <w:spacing w:before="0" w:after="0"/>
            </w:pPr>
            <w:r>
              <w:t>Gipsdecke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6141829" name="8c7e0eb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268108" name="8c7e0eb0-8ee2-11f0-8abf-e722e150cba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65087934" name="9607c4d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7956301" name="9607c4d0-8ee2-11f0-8abf-e722e150cba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Faserzementplatte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6543020" name="b875691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098453" name="b8756910-8ee6-11f0-8abf-e722e150cba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3905704" name="bfa32dd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4734328" name="bfa32dd0-8ee6-11f0-8abf-e722e150cba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Fallrohr FZ</w:t>
            </w:r>
          </w:p>
          <w:p>
            <w:pPr>
              <w:spacing w:before="0" w:after="0"/>
            </w:pPr>
            <w:r>
              <w:t>Fallroht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4237368" name="fe7f0d80-8ef0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3523095" name="fe7f0d80-8ef0-11f0-b1cb-dfae2843b00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1164424" name="0a1e362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3339894" name="0a1e3620-8ef1-11f0-b1cb-dfae2843b00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lose 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9888073" name="77fe1c5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69057467" name="77fe1c50-8ef1-11f0-b1cb-dfae2843b00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184335" name="83b4c49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7276039" name="83b4c490-8ef1-11f0-b1cb-dfae2843b00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Stall</w:t>
            </w:r>
          </w:p>
          <w:p>
            <w:pPr>
              <w:spacing w:before="0" w:after="0"/>
            </w:pPr>
            <w:r>
              <w:t>Dach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Dachabdeckung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8072732" name="2720dba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0578022" name="2720dba0-8ef2-11f0-b1cb-dfae2843b00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4460532" name="31f44fd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19850094" name="31f44fd0-8ef2-11f0-b1cb-dfae2843b00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Vordach</w:t>
            </w:r>
          </w:p>
          <w:p>
            <w:pPr>
              <w:spacing w:before="0" w:after="0"/>
            </w:pPr>
            <w:r>
              <w:t>Vorplatz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Dachpappe</w:t>
            </w:r>
          </w:p>
          <w:p>
            <w:pPr>
              <w:spacing w:before="0" w:after="0"/>
            </w:pPr>
            <w:r>
              <w:t>Dachabdichtung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244513" name="a0d9710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8169067" name="a0d97100-8ef2-11f0-b1cb-dfae2843b00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7047955" name="aa074b8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0846182" name="aa074b80-8ef2-11f0-b1cb-dfae2843b009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PAK: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